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w15="http://schemas.microsoft.com/office/word/2012/wordml" xmlns:w14="http://schemas.microsoft.com/office/word/2010/wordml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jc w:val="center"/>
        <w:tblBorders>
          <w:top w:val="single" w:color="000000" w:sz="4"/>
          <w:left w:val="single" w:color="000000" w:sz="4"/>
          <w:bottom w:val="single" w:color="000000" w:sz="4"/>
          <w:right w:val="single" w:color="000000" w:sz="4"/>
          <w:insideH w:val="single" w:color="000000" w:sz="4"/>
          <w:insideV w:val="single" w:color="000000" w:sz="4"/>
        </w:tblBorders>
        <w:tblLayout w:type="fixed"/>
      </w:tblPr>
      <w:tblGrid>
        <w:gridCol w:w="1200"/>
        <w:gridCol w:w="1400"/>
        <w:gridCol w:w="1400"/>
        <w:gridCol w:w="1600"/>
        <w:gridCol w:w="1900"/>
        <w:gridCol w:w="800"/>
        <w:gridCol w:w="1300"/>
        <w:gridCol w:w="1200"/>
        <w:gridCol w:w="1500"/>
        <w:gridCol w:w="1700"/>
      </w:tblGrid>
      <w:tr>
        <w:trPr>
          <w:tblHeader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Verdacht-Bauteil Nr.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Gebäude/ Ebene/Raum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Einbauort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Material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Bild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Farbe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Schadstoff-verdacht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Proben-bezeichnung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Ergebnis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</w:t>
            </w:r>
          </w:p>
        </w:tc>
        <w:tc>
          <w:p>
            <w:pPr>
              <w:spacing w:before="0" w:after="0" w:line="240" w:lineRule="auto"/>
            </w:pPr>
            <w:r>
              <w:t>WC </w:t>
            </w:r>
          </w:p>
          <w:p>
            <w:pPr>
              <w:spacing w:before="0" w:after="0" w:line="240" w:lineRule="auto"/>
            </w:pPr>
            <w:r>
              <w:t>EG </w:t>
            </w:r>
          </w:p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1126547209" name="252a2a40-8727-11f0-ab7e-93b9edf5485c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569179940" name="252a2a40-8727-11f0-ab7e-93b9edf5485c.jpg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MaP-1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</w:t>
            </w:r>
          </w:p>
        </w:tc>
        <w:tc>
          <w:p>
            <w:pPr>
              <w:spacing w:before="0" w:after="0" w:line="240" w:lineRule="auto"/>
            </w:pPr>
            <w:r>
              <w:t>WC </w:t>
            </w:r>
          </w:p>
          <w:p>
            <w:pPr>
              <w:spacing w:before="0" w:after="0" w:line="240" w:lineRule="auto"/>
            </w:pPr>
            <w:r>
              <w:t>EG </w:t>
            </w:r>
          </w:p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644447561" name="3e016b00-8727-11f0-9ee8-87cf96b22c57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905374018" name="3e016b00-8727-11f0-9ee8-87cf96b22c57.jpg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MaP-2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</w:t>
            </w:r>
          </w:p>
        </w:tc>
        <w:tc>
          <w:p>
            <w:pPr>
              <w:spacing w:before="0" w:after="0" w:line="240" w:lineRule="auto"/>
            </w:pPr>
            <w:r>
              <w:t>WC </w:t>
            </w:r>
          </w:p>
          <w:p>
            <w:pPr>
              <w:spacing w:before="0" w:after="0" w:line="240" w:lineRule="auto"/>
            </w:pPr>
            <w:r>
              <w:t>EG </w:t>
            </w:r>
          </w:p>
          <w:p>
            <w:pPr>
              <w:spacing w:before="0" w:after="0" w:line="240" w:lineRule="auto"/>
            </w:pPr>
            <w:r>
              <w:t>Boden </w:t>
            </w:r>
          </w:p>
        </w:tc>
        <w:tc>
          <w:p>
            <w:pPr>
              <w:spacing w:before="0" w:after="0" w:line="240" w:lineRule="auto"/>
            </w:pPr>
            <w:r>
              <w:t>Boden 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1936862360" name="4edd5dd0-8727-11f0-87d0-dbe10b2e56ec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290814212" name="4edd5dd0-8727-11f0-87d0-dbe10b2e56ec.jpg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MaP-3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VM-4</w:t>
            </w:r>
          </w:p>
        </w:tc>
        <w:tc>
          <w:p>
            <w:pPr>
              <w:spacing w:before="0" w:after="0" w:line="240" w:lineRule="auto"/>
            </w:pPr>
            <w:r>
              <w:t>WC </w:t>
            </w:r>
          </w:p>
          <w:p>
            <w:pPr>
              <w:spacing w:before="0" w:after="0" w:line="240" w:lineRule="auto"/>
            </w:pPr>
            <w:r>
              <w:t>EG </w:t>
            </w:r>
          </w:p>
          <w:p>
            <w:pPr>
              <w:spacing w:before="0" w:after="0" w:line="240" w:lineRule="auto"/>
            </w:pPr>
            <w:r>
              <w:t>Decke </w:t>
            </w:r>
          </w:p>
        </w:tc>
        <w:tc>
          <w:p>
            <w:pPr>
              <w:spacing w:before="0" w:after="0" w:line="240" w:lineRule="auto"/>
            </w:pPr>
            <w:r>
              <w:t>Decke 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1208591755" name="5ddffcc0-8727-11f0-b08f-3d1fc12d7859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577548228" name="5ddffcc0-8727-11f0-b08f-3d1fc12d7859.jp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MaP-4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</w:tbl>
    <w:sectPr>
      <w:headerReference w:type="default" r:id="rId3"/>
      <w:footerReference w:type="default" r:id="rId8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w15="http://schemas.microsoft.com/office/word/2012/wordml" xmlns:w14="http://schemas.microsoft.com/office/word/2010/wordml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w15="http://schemas.microsoft.com/office/word/2012/wordml" xmlns:w14="http://schemas.microsoft.com/office/word/2010/wordml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MFH. Thurbruggstrasse 49, 215 Schönenberg an der Thur</w:t>
          </w:r>
        </w:p>
        <w:p>
          <w:pPr>
            <w:spacing w:before="0" w:after="0"/>
          </w:pPr>
          <w:r>
            <w:t>467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Schadstoffkataster nach VDI 6202 Bl.1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w15="http://schemas.microsoft.com/office/word/2012/wordml" xmlns:w14="http://schemas.microsoft.com/office/word/2010/wordml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w15="http://schemas.microsoft.com/office/word/2012/wordml" xmlns:w14="http://schemas.microsoft.com/office/word/2010/wordml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media/document_image_rId4.jpeg" Type="http://schemas.openxmlformats.org/officeDocument/2006/relationships/image" Id="rId4"/>
    <Relationship Target="media/document_image_rId5.jpeg" Type="http://schemas.openxmlformats.org/officeDocument/2006/relationships/image" Id="rId5"/>
    <Relationship Target="media/document_image_rId6.jpeg" Type="http://schemas.openxmlformats.org/officeDocument/2006/relationships/image" Id="rId6"/>
    <Relationship Target="media/document_image_rId7.jpeg" Type="http://schemas.openxmlformats.org/officeDocument/2006/relationships/image" Id="rId7"/>
    <Relationship Target="footer.xml" Type="http://schemas.openxmlformats.org/officeDocument/2006/relationships/footer" Id="rId8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